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784967">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D9C0933" w:rsidR="00154C1C" w:rsidRPr="00850513" w:rsidRDefault="00E46F11" w:rsidP="00784967">
            <w:r>
              <w:rPr>
                <w:rFonts w:ascii="Segoe UI Semilight" w:hAnsi="Segoe UI Semilight" w:cs="Segoe UI Semilight"/>
                <w:szCs w:val="22"/>
              </w:rPr>
              <w:t>25 AVC 23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77777777" w:rsidR="00E46F11" w:rsidRDefault="00E46F11" w:rsidP="00302D02">
            <w:pPr>
              <w:rPr>
                <w:rFonts w:ascii="Segoe UI Semilight" w:hAnsi="Segoe UI Semilight" w:cs="Segoe UI Semilight"/>
                <w:b/>
                <w:szCs w:val="22"/>
              </w:rPr>
            </w:pPr>
            <w:r>
              <w:rPr>
                <w:rFonts w:ascii="Segoe UI Semilight" w:hAnsi="Segoe UI Semilight" w:cs="Segoe UI Semilight"/>
                <w:b/>
                <w:szCs w:val="22"/>
              </w:rPr>
              <w:t xml:space="preserve">Création d'une salle de </w:t>
            </w:r>
            <w:proofErr w:type="spellStart"/>
            <w:r>
              <w:rPr>
                <w:rFonts w:ascii="Segoe UI Semilight" w:hAnsi="Segoe UI Semilight" w:cs="Segoe UI Semilight"/>
                <w:b/>
                <w:szCs w:val="22"/>
              </w:rPr>
              <w:t>coronarograpie</w:t>
            </w:r>
            <w:proofErr w:type="spellEnd"/>
          </w:p>
          <w:p w14:paraId="6750DF00" w14:textId="5D979C0E" w:rsidR="00711497" w:rsidRPr="00F97BC8" w:rsidRDefault="00711497" w:rsidP="00302D02">
            <w:pPr>
              <w:rPr>
                <w:b/>
              </w:rPr>
            </w:pPr>
            <w:r w:rsidRPr="00711497">
              <w:rPr>
                <w:rFonts w:ascii="Segoe UI Semilight" w:hAnsi="Segoe UI Semilight" w:cs="Segoe UI Semilight"/>
                <w:b/>
                <w:color w:val="FF0000"/>
                <w:szCs w:val="22"/>
              </w:rPr>
              <w:t xml:space="preserve">Lot </w:t>
            </w:r>
            <w:r w:rsidR="00981EDA">
              <w:rPr>
                <w:rFonts w:ascii="Segoe UI Semilight" w:hAnsi="Segoe UI Semilight" w:cs="Segoe UI Semilight"/>
                <w:b/>
                <w:color w:val="FF0000"/>
                <w:szCs w:val="22"/>
              </w:rPr>
              <w:t>6</w:t>
            </w:r>
            <w:r w:rsidRPr="00711497">
              <w:rPr>
                <w:rFonts w:ascii="Segoe UI Semilight" w:hAnsi="Segoe UI Semilight" w:cs="Segoe UI Semilight"/>
                <w:b/>
                <w:color w:val="FF0000"/>
                <w:szCs w:val="22"/>
              </w:rPr>
              <w:t xml:space="preserve"> : </w:t>
            </w:r>
            <w:r w:rsidR="00981EDA" w:rsidRPr="00981EDA">
              <w:rPr>
                <w:rFonts w:ascii="Segoe UI Semilight" w:hAnsi="Segoe UI Semilight" w:cs="Segoe UI Semilight"/>
                <w:b/>
                <w:color w:val="FF0000"/>
                <w:szCs w:val="22"/>
              </w:rPr>
              <w:t>Plomberie - Chauffage - Ventilation - Climatisation -</w:t>
            </w:r>
            <w:proofErr w:type="spellStart"/>
            <w:r w:rsidR="00981EDA" w:rsidRPr="00981EDA">
              <w:rPr>
                <w:rFonts w:ascii="Segoe UI Semilight" w:hAnsi="Segoe UI Semilight" w:cs="Segoe UI Semilight"/>
                <w:b/>
                <w:color w:val="FF0000"/>
                <w:szCs w:val="22"/>
              </w:rPr>
              <w:t>Desemfumage</w:t>
            </w:r>
            <w:proofErr w:type="spellEnd"/>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38C33AEE" w:rsidR="00154C1C" w:rsidRPr="00302D02" w:rsidRDefault="00154C1C" w:rsidP="00711497">
            <w:pPr>
              <w:rPr>
                <w:b/>
                <w:bCs/>
              </w:rPr>
            </w:pPr>
            <w:r>
              <w:rPr>
                <w:rFonts w:ascii="Segoe UI Semilight" w:hAnsi="Segoe UI Semilight" w:cs="Segoe UI Semilight"/>
                <w:szCs w:val="22"/>
              </w:rPr>
              <w:t xml:space="preserve">Marché sur procédure adaptée ouverte soumise aux dispositions des articles R2123-4 à R2123-7 du code de la commande publique. </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5D7886">
              <w:rPr>
                <w:rFonts w:ascii="Calibri" w:hAnsi="Calibri"/>
              </w:rPr>
            </w:r>
            <w:r w:rsidR="005D7886">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5D7886">
              <w:rPr>
                <w:rFonts w:ascii="Calibri" w:hAnsi="Calibri"/>
              </w:rPr>
            </w:r>
            <w:r w:rsidR="005D7886">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M'ENGAGE sans réserves,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lastRenderedPageBreak/>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6D217511"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833561493"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833561493"/>
    <w:p w14:paraId="673F4968" w14:textId="34104199" w:rsidR="004E1DC9" w:rsidRPr="004E1DC9" w:rsidRDefault="004E1DC9" w:rsidP="004E1DC9">
      <w:pPr>
        <w:pStyle w:val="Paragraphedeliste"/>
        <w:numPr>
          <w:ilvl w:val="1"/>
          <w:numId w:val="2"/>
        </w:numPr>
        <w:rPr>
          <w:rFonts w:ascii="Segoe UI Semibold" w:hAnsi="Segoe UI Semibold"/>
          <w:sz w:val="24"/>
          <w:u w:val="single"/>
        </w:rPr>
      </w:pPr>
      <w:r w:rsidRPr="004E1DC9">
        <w:rPr>
          <w:rFonts w:ascii="Segoe UI Semibold" w:hAnsi="Segoe UI Semibold"/>
          <w:sz w:val="24"/>
          <w:u w:val="single"/>
        </w:rPr>
        <w:t>Prestations supplémentaires éventuelles</w:t>
      </w:r>
      <w:r>
        <w:rPr>
          <w:rFonts w:ascii="Segoe UI Semibold" w:hAnsi="Segoe UI Semibold"/>
          <w:sz w:val="24"/>
          <w:u w:val="single"/>
        </w:rPr>
        <w:t xml:space="preserve"> : </w:t>
      </w:r>
      <w:r w:rsidRPr="004E1DC9">
        <w:rPr>
          <w:rFonts w:ascii="Segoe UI Semibold" w:hAnsi="Segoe UI Semibold"/>
          <w:sz w:val="24"/>
          <w:u w:val="single"/>
        </w:rPr>
        <w:t xml:space="preserve">  </w:t>
      </w:r>
    </w:p>
    <w:p w14:paraId="53A36094" w14:textId="77777777" w:rsidR="004E1DC9" w:rsidRDefault="004E1DC9" w:rsidP="004E1DC9">
      <w:pPr>
        <w:rPr>
          <w:rFonts w:ascii="Segoe UI Semilight" w:hAnsi="Segoe UI Semilight" w:cs="Segoe UI Semilight"/>
          <w:szCs w:val="22"/>
        </w:rPr>
      </w:pPr>
    </w:p>
    <w:p w14:paraId="2CEB3957" w14:textId="0EE38369" w:rsidR="004E1DC9" w:rsidRPr="00A40496" w:rsidRDefault="004E1DC9" w:rsidP="004E1DC9">
      <w:pPr>
        <w:rPr>
          <w:rFonts w:ascii="Segoe UI Semilight" w:hAnsi="Segoe UI Semilight" w:cs="Segoe UI Semilight"/>
          <w:szCs w:val="22"/>
        </w:rPr>
      </w:pPr>
      <w:r w:rsidRPr="00A40496">
        <w:rPr>
          <w:rFonts w:ascii="Segoe UI Semilight" w:hAnsi="Segoe UI Semilight" w:cs="Segoe UI Semilight"/>
          <w:szCs w:val="22"/>
        </w:rPr>
        <w:t xml:space="preserve">Les </w:t>
      </w:r>
      <w:r w:rsidRPr="004E1DC9">
        <w:rPr>
          <w:rFonts w:ascii="Segoe UI Semilight" w:hAnsi="Segoe UI Semilight" w:cs="Segoe UI Semilight"/>
          <w:szCs w:val="22"/>
        </w:rPr>
        <w:t xml:space="preserve">travaux </w:t>
      </w:r>
      <w:r w:rsidRPr="004E1DC9">
        <w:rPr>
          <w:rFonts w:ascii="Segoe UI Semilight" w:hAnsi="Segoe UI Semilight" w:cs="Segoe UI Semilight"/>
          <w:b/>
          <w:bCs/>
          <w:szCs w:val="22"/>
        </w:rPr>
        <w:t xml:space="preserve">PSE N°1 : </w:t>
      </w:r>
      <w:r w:rsidR="00981EDA" w:rsidRPr="00981EDA">
        <w:rPr>
          <w:rFonts w:ascii="Segoe UI Semilight" w:hAnsi="Segoe UI Semilight" w:cs="Segoe UI Semilight"/>
          <w:b/>
          <w:bCs/>
          <w:szCs w:val="22"/>
        </w:rPr>
        <w:t>Secours froid sur ATA</w:t>
      </w:r>
      <w:r>
        <w:rPr>
          <w:rFonts w:ascii="Segoe UI Semilight" w:hAnsi="Segoe UI Semilight" w:cs="Segoe UI Semilight"/>
          <w:szCs w:val="22"/>
        </w:rPr>
        <w:t xml:space="preserve">, </w:t>
      </w:r>
      <w:r w:rsidRPr="00A40496">
        <w:rPr>
          <w:rFonts w:ascii="Segoe UI Semilight" w:hAnsi="Segoe UI Semilight" w:cs="Segoe UI Semilight"/>
          <w:szCs w:val="22"/>
        </w:rPr>
        <w:t>seront rémunérés par application d'un prix global forfaitaire égal à :</w:t>
      </w:r>
    </w:p>
    <w:p w14:paraId="570394C6" w14:textId="77777777" w:rsidR="004E1DC9" w:rsidRDefault="004E1DC9" w:rsidP="004E1DC9">
      <w:pPr>
        <w:pStyle w:val="Normal1"/>
        <w:ind w:firstLine="0"/>
        <w:rPr>
          <w:rFonts w:ascii="Segoe UI Semilight" w:hAnsi="Segoe UI Semilight" w:cs="Segoe UI Semilight"/>
          <w:szCs w:val="22"/>
        </w:rPr>
      </w:pPr>
      <w:permStart w:id="1393250598" w:edGrp="everyone"/>
    </w:p>
    <w:p w14:paraId="3F6F456C" w14:textId="77777777" w:rsidR="004E1DC9" w:rsidRPr="00257DC7" w:rsidRDefault="004E1DC9" w:rsidP="004E1DC9">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Pr>
          <w:rFonts w:ascii="Segoe UI Semilight" w:hAnsi="Segoe UI Semilight" w:cs="Segoe UI Semilight"/>
          <w:szCs w:val="22"/>
        </w:rPr>
        <w:t xml:space="preserve">Montant hors taxe </w:t>
      </w:r>
      <w:r w:rsidRPr="00257DC7">
        <w:rPr>
          <w:rFonts w:ascii="Segoe UI Semilight" w:hAnsi="Segoe UI Semilight" w:cs="Segoe UI Semilight"/>
          <w:szCs w:val="22"/>
        </w:rPr>
        <w:t>:</w:t>
      </w:r>
      <w:r>
        <w:rPr>
          <w:rFonts w:ascii="Segoe UI Semilight" w:hAnsi="Segoe UI Semilight" w:cs="Segoe UI Semilight"/>
          <w:szCs w:val="22"/>
        </w:rPr>
        <w:tab/>
        <w:t xml:space="preserve"> </w:t>
      </w:r>
    </w:p>
    <w:p w14:paraId="2AC723BE" w14:textId="77777777" w:rsidR="004E1DC9" w:rsidRPr="00257DC7" w:rsidRDefault="004E1DC9" w:rsidP="004E1DC9">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Pr>
          <w:rFonts w:ascii="Segoe UI Semilight" w:hAnsi="Segoe UI Semilight" w:cs="Segoe UI Semilight"/>
          <w:szCs w:val="22"/>
        </w:rPr>
        <w:tab/>
      </w:r>
      <w:r w:rsidRPr="00257DC7">
        <w:rPr>
          <w:rFonts w:ascii="Segoe UI Semilight" w:hAnsi="Segoe UI Semilight" w:cs="Segoe UI Semilight"/>
          <w:szCs w:val="22"/>
        </w:rPr>
        <w:t xml:space="preserve"> :</w:t>
      </w:r>
    </w:p>
    <w:p w14:paraId="34B2EBE4" w14:textId="77777777" w:rsidR="004E1DC9" w:rsidRPr="00257DC7" w:rsidRDefault="004E1DC9" w:rsidP="004E1DC9">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Pr>
          <w:rFonts w:ascii="Segoe UI Semilight" w:hAnsi="Segoe UI Semilight" w:cs="Segoe UI Semilight"/>
          <w:szCs w:val="22"/>
        </w:rPr>
        <w:tab/>
      </w:r>
      <w:r w:rsidRPr="00257DC7">
        <w:rPr>
          <w:rFonts w:ascii="Segoe UI Semilight" w:hAnsi="Segoe UI Semilight" w:cs="Segoe UI Semilight"/>
          <w:szCs w:val="22"/>
        </w:rPr>
        <w:t xml:space="preserve"> :</w:t>
      </w:r>
      <w:r>
        <w:rPr>
          <w:rFonts w:ascii="Segoe UI Semilight" w:hAnsi="Segoe UI Semilight" w:cs="Segoe UI Semilight"/>
          <w:szCs w:val="22"/>
        </w:rPr>
        <w:t xml:space="preserve"> </w:t>
      </w:r>
    </w:p>
    <w:p w14:paraId="4F1068B0" w14:textId="77777777" w:rsidR="004E1DC9" w:rsidRDefault="004E1DC9" w:rsidP="004E1DC9">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Soit en lettres</w:t>
      </w:r>
      <w:r>
        <w:rPr>
          <w:rFonts w:ascii="Segoe UI Semilight" w:hAnsi="Segoe UI Semilight" w:cs="Segoe UI Semilight"/>
          <w:szCs w:val="22"/>
        </w:rPr>
        <w:tab/>
      </w:r>
      <w:r w:rsidRPr="00257DC7">
        <w:rPr>
          <w:rFonts w:ascii="Segoe UI Semilight" w:hAnsi="Segoe UI Semilight" w:cs="Segoe UI Semilight"/>
          <w:szCs w:val="22"/>
        </w:rPr>
        <w:t xml:space="preserve"> : </w:t>
      </w:r>
    </w:p>
    <w:permEnd w:id="1393250598"/>
    <w:p w14:paraId="5818FDF7" w14:textId="77777777" w:rsidR="004E1DC9" w:rsidRDefault="004E1DC9" w:rsidP="004E1DC9">
      <w:pPr>
        <w:pStyle w:val="Normal2"/>
        <w:ind w:left="0" w:firstLine="0"/>
        <w:jc w:val="center"/>
      </w:pPr>
      <w:r>
        <w:rPr>
          <w:rFonts w:ascii="Segoe UI Semilight" w:hAnsi="Segoe UI Semilight" w:cs="Segoe UI Semilight"/>
          <w:b/>
          <w:szCs w:val="22"/>
        </w:rPr>
        <w:sym w:font="Webdings" w:char="F069"/>
      </w:r>
      <w:r>
        <w:rPr>
          <w:rFonts w:ascii="Segoe UI Semilight" w:hAnsi="Segoe UI Semilight" w:cs="Segoe UI Semilight"/>
          <w:b/>
          <w:szCs w:val="22"/>
        </w:rPr>
        <w:t>Il est rappelé aux candidats que les prestations supplémentaires éventuelles sont obligatoires.</w:t>
      </w:r>
    </w:p>
    <w:p w14:paraId="5A377413" w14:textId="5BE90735"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3D51ED0D"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E46F11">
        <w:rPr>
          <w:rFonts w:ascii="Segoe UI Semilight" w:hAnsi="Segoe UI Semilight" w:cs="Segoe UI Semilight"/>
          <w:b/>
          <w:szCs w:val="22"/>
        </w:rPr>
        <w:t>MARS 2025</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54B959F9" w:rsidR="00A40496" w:rsidRDefault="00302D02" w:rsidP="00A40496">
      <w:pPr>
        <w:pStyle w:val="Normal2"/>
        <w:ind w:left="0" w:firstLine="0"/>
        <w:rPr>
          <w:rFonts w:ascii="Segoe UI Semilight" w:hAnsi="Segoe UI Semilight" w:cs="Segoe UI Semilight"/>
          <w:szCs w:val="22"/>
        </w:rPr>
      </w:pPr>
      <w:proofErr w:type="gramStart"/>
      <w:r w:rsidRPr="00302D02">
        <w:rPr>
          <w:rFonts w:ascii="Segoe UI Semilight" w:hAnsi="Segoe UI Semilight" w:cs="Segoe UI Semilight"/>
          <w:szCs w:val="22"/>
        </w:rPr>
        <w:t>e</w:t>
      </w:r>
      <w:proofErr w:type="gramEnd"/>
      <w:r w:rsidRPr="00302D02">
        <w:rPr>
          <w:rFonts w:ascii="Segoe UI Semilight" w:hAnsi="Segoe UI Semilight" w:cs="Segoe UI Semilight"/>
          <w:szCs w:val="22"/>
        </w:rPr>
        <w:t xml:space="preserve"> délai global d’exécution des travaux est de </w:t>
      </w:r>
      <w:r w:rsidRPr="00E46F11">
        <w:rPr>
          <w:rFonts w:ascii="Segoe UI Semilight" w:hAnsi="Segoe UI Semilight" w:cs="Segoe UI Semilight"/>
          <w:b/>
          <w:bCs/>
          <w:szCs w:val="22"/>
        </w:rPr>
        <w:t>0</w:t>
      </w:r>
      <w:r w:rsidR="00E46F11" w:rsidRPr="00E46F11">
        <w:rPr>
          <w:rFonts w:ascii="Segoe UI Semilight" w:hAnsi="Segoe UI Semilight" w:cs="Segoe UI Semilight"/>
          <w:b/>
          <w:bCs/>
          <w:szCs w:val="22"/>
        </w:rPr>
        <w:t>6</w:t>
      </w:r>
      <w:r w:rsidRPr="00E46F11">
        <w:rPr>
          <w:rFonts w:ascii="Segoe UI Semilight" w:hAnsi="Segoe UI Semilight" w:cs="Segoe UI Semilight"/>
          <w:b/>
          <w:bCs/>
          <w:szCs w:val="22"/>
        </w:rPr>
        <w:t xml:space="preserve"> mois</w:t>
      </w:r>
      <w:r w:rsidRPr="00302D02">
        <w:rPr>
          <w:rFonts w:ascii="Segoe UI Semilight" w:hAnsi="Segoe UI Semilight" w:cs="Segoe UI Semilight"/>
          <w:szCs w:val="22"/>
        </w:rPr>
        <w:t xml:space="preserve"> </w:t>
      </w:r>
      <w:r w:rsidR="00E46F11">
        <w:rPr>
          <w:rFonts w:ascii="Segoe UI Semilight" w:hAnsi="Segoe UI Semilight" w:cs="Segoe UI Semilight"/>
          <w:szCs w:val="22"/>
        </w:rPr>
        <w:t xml:space="preserve">dont </w:t>
      </w:r>
      <w:r w:rsidRPr="00302D02">
        <w:rPr>
          <w:rFonts w:ascii="Segoe UI Semilight" w:hAnsi="Segoe UI Semilight" w:cs="Segoe UI Semilight"/>
          <w:szCs w:val="22"/>
        </w:rPr>
        <w:t>1 mois de préparation en plusieurs phases</w:t>
      </w:r>
      <w:r>
        <w:rPr>
          <w:rFonts w:ascii="Segoe UI Semilight" w:hAnsi="Segoe UI Semilight" w:cs="Segoe UI Semilight"/>
          <w:szCs w:val="22"/>
        </w:rPr>
        <w:t xml:space="preserve">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 payées directement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lastRenderedPageBreak/>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7A976CC3" w14:textId="742C91EF" w:rsidR="00302D02" w:rsidRPr="00302D02" w:rsidRDefault="00DE4D3A" w:rsidP="00302D02">
      <w:pPr>
        <w:jc w:val="both"/>
        <w:rPr>
          <w:b/>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E46F11">
        <w:rPr>
          <w:rFonts w:ascii="Segoe UI Semilight" w:hAnsi="Segoe UI Semilight" w:cs="Segoe UI Semilight"/>
          <w:b/>
          <w:szCs w:val="22"/>
        </w:rPr>
        <w:t xml:space="preserve">Création d'une salle de </w:t>
      </w:r>
      <w:proofErr w:type="spellStart"/>
      <w:r w:rsidR="00E46F11">
        <w:rPr>
          <w:rFonts w:ascii="Segoe UI Semilight" w:hAnsi="Segoe UI Semilight" w:cs="Segoe UI Semilight"/>
          <w:b/>
          <w:szCs w:val="22"/>
        </w:rPr>
        <w:t>coronarograpie</w:t>
      </w:r>
      <w:proofErr w:type="spellEnd"/>
    </w:p>
    <w:p w14:paraId="5A56CFDF" w14:textId="0A588DE5" w:rsidR="00006E3A" w:rsidRDefault="00302D02" w:rsidP="00302D02">
      <w:pPr>
        <w:jc w:val="both"/>
        <w:rPr>
          <w:b/>
        </w:rPr>
      </w:pPr>
      <w:r w:rsidRPr="00302D02">
        <w:rPr>
          <w:b/>
          <w:color w:val="FF0000"/>
        </w:rPr>
        <w:t xml:space="preserve">Lot </w:t>
      </w:r>
      <w:r w:rsidR="00981EDA">
        <w:rPr>
          <w:b/>
          <w:color w:val="FF0000"/>
        </w:rPr>
        <w:t>6</w:t>
      </w:r>
      <w:r w:rsidRPr="00302D02">
        <w:rPr>
          <w:b/>
          <w:color w:val="FF0000"/>
        </w:rPr>
        <w:t xml:space="preserve"> - </w:t>
      </w:r>
      <w:r w:rsidR="00981EDA" w:rsidRPr="00981EDA">
        <w:rPr>
          <w:b/>
          <w:color w:val="FF0000"/>
        </w:rPr>
        <w:t>Plomberie - Chauffage - Ventilation - Climatisation -</w:t>
      </w:r>
      <w:proofErr w:type="spellStart"/>
      <w:r w:rsidR="00981EDA" w:rsidRPr="00981EDA">
        <w:rPr>
          <w:b/>
          <w:color w:val="FF0000"/>
        </w:rPr>
        <w:t>Desemfumage</w:t>
      </w:r>
      <w:proofErr w:type="spellEnd"/>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6D4EDC47"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H238</w:t>
      </w:r>
      <w:r w:rsidR="003233DE">
        <w:rPr>
          <w:rFonts w:ascii="Segoe UI Semilight" w:hAnsi="Segoe UI Semilight" w:cs="Segoe UI Semilight"/>
          <w:lang w:val="en-US"/>
        </w:rPr>
        <w:t>28</w:t>
      </w:r>
    </w:p>
    <w:p w14:paraId="3457D451" w14:textId="77777777" w:rsidR="00704FAB" w:rsidRPr="00856B78" w:rsidRDefault="00704FAB" w:rsidP="00FE42CB">
      <w:pPr>
        <w:jc w:val="both"/>
        <w:rPr>
          <w:rFonts w:ascii="Segoe UI Semilight" w:hAnsi="Segoe UI Semilight" w:cs="Segoe UI Semilight"/>
          <w:lang w:val="en-US"/>
        </w:rPr>
      </w:pPr>
    </w:p>
    <w:p w14:paraId="2878EBD6" w14:textId="58CD99C3"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E46F11">
        <w:rPr>
          <w:rFonts w:ascii="Segoe UI Semilight" w:hAnsi="Segoe UI Semilight" w:cs="Segoe UI Semilight"/>
          <w:szCs w:val="22"/>
        </w:rPr>
        <w:t>25 AVC 23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1855A94" w14:textId="77777777" w:rsidR="00E46F11" w:rsidRDefault="00E46F11" w:rsidP="00F5495C">
      <w:pPr>
        <w:tabs>
          <w:tab w:val="right" w:leader="dot" w:pos="9639"/>
        </w:tabs>
        <w:rPr>
          <w:rFonts w:ascii="Segoe UI Semilight" w:hAnsi="Segoe UI Semilight" w:cs="Segoe UI Semilight"/>
          <w:szCs w:val="24"/>
        </w:rPr>
      </w:pPr>
    </w:p>
    <w:p w14:paraId="47D0BBB6" w14:textId="023477DF" w:rsidR="009D2C20" w:rsidRDefault="00A40496"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35C7508F" w14:textId="77777777" w:rsidR="004E1DC9" w:rsidRDefault="004E1DC9" w:rsidP="00F5495C">
      <w:pPr>
        <w:tabs>
          <w:tab w:val="right" w:leader="dot" w:pos="9639"/>
        </w:tabs>
        <w:rPr>
          <w:rFonts w:ascii="Segoe UI Semilight" w:hAnsi="Segoe UI Semilight" w:cs="Segoe UI Semilight"/>
          <w:szCs w:val="24"/>
        </w:rPr>
      </w:pPr>
    </w:p>
    <w:p w14:paraId="31E76A46" w14:textId="52FC57F6" w:rsidR="004E1DC9" w:rsidRDefault="004E1DC9"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 xml:space="preserve">Décomposé comme suit : </w:t>
      </w:r>
    </w:p>
    <w:p w14:paraId="219457E3" w14:textId="77777777" w:rsidR="004E1DC9" w:rsidRDefault="004E1DC9" w:rsidP="00F5495C">
      <w:pPr>
        <w:tabs>
          <w:tab w:val="right" w:leader="dot" w:pos="9639"/>
        </w:tabs>
        <w:rPr>
          <w:rFonts w:ascii="Segoe UI Semilight" w:hAnsi="Segoe UI Semilight" w:cs="Segoe UI Semilight"/>
          <w:szCs w:val="24"/>
        </w:rPr>
      </w:pPr>
    </w:p>
    <w:p w14:paraId="248317D7" w14:textId="3A6A4FC6" w:rsidR="004E1DC9" w:rsidRDefault="004E1DC9" w:rsidP="004E1DC9">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BASE HT</w:t>
      </w:r>
      <w:r>
        <w:rPr>
          <w:rFonts w:ascii="Segoe UI Semilight" w:hAnsi="Segoe UI Semilight" w:cs="Segoe UI Semilight"/>
          <w:szCs w:val="24"/>
        </w:rPr>
        <w:tab/>
        <w:t>€uro</w:t>
      </w:r>
    </w:p>
    <w:p w14:paraId="046AD789" w14:textId="12C164FD" w:rsidR="004E1DC9" w:rsidRDefault="004E1DC9" w:rsidP="00F5495C">
      <w:pPr>
        <w:tabs>
          <w:tab w:val="right" w:leader="dot" w:pos="9639"/>
        </w:tabs>
        <w:rPr>
          <w:rFonts w:ascii="Segoe UI Semilight" w:hAnsi="Segoe UI Semilight" w:cs="Segoe UI Semilight"/>
          <w:szCs w:val="24"/>
        </w:rPr>
      </w:pPr>
    </w:p>
    <w:p w14:paraId="1B6FC08A" w14:textId="11DBE4F9" w:rsidR="004E1DC9" w:rsidRDefault="004E1DC9" w:rsidP="004E1DC9">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PSE 1 HT</w:t>
      </w:r>
      <w:r>
        <w:rPr>
          <w:rFonts w:ascii="Segoe UI Semilight" w:hAnsi="Segoe UI Semilight" w:cs="Segoe UI Semilight"/>
          <w:szCs w:val="24"/>
        </w:rPr>
        <w:tab/>
        <w:t>€uro</w:t>
      </w: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3802022A" w14:textId="77777777" w:rsidR="00DE4D3A" w:rsidRPr="001949B1" w:rsidRDefault="00DE4D3A" w:rsidP="00FE42CB">
      <w:pPr>
        <w:jc w:val="both"/>
        <w:rPr>
          <w:rFonts w:ascii="Segoe UI Semilight" w:hAnsi="Segoe UI Semilight" w:cs="Segoe UI Semilight"/>
        </w:rPr>
      </w:pPr>
    </w:p>
    <w:tbl>
      <w:tblPr>
        <w:tblW w:w="0" w:type="auto"/>
        <w:tblLook w:val="04A0" w:firstRow="1" w:lastRow="0" w:firstColumn="1" w:lastColumn="0" w:noHBand="0" w:noVBand="1"/>
      </w:tblPr>
      <w:tblGrid>
        <w:gridCol w:w="3588"/>
        <w:gridCol w:w="1952"/>
        <w:gridCol w:w="3531"/>
      </w:tblGrid>
      <w:tr w:rsidR="005F36E4" w:rsidRPr="005D1548" w14:paraId="51C42D6D" w14:textId="77777777" w:rsidTr="005D1548">
        <w:tc>
          <w:tcPr>
            <w:tcW w:w="3652" w:type="dxa"/>
            <w:shd w:val="clear" w:color="auto" w:fill="auto"/>
          </w:tcPr>
          <w:p w14:paraId="4019E4CB" w14:textId="77777777" w:rsidR="005F36E4" w:rsidRPr="005D1548" w:rsidRDefault="005F36E4" w:rsidP="005D1548">
            <w:pPr>
              <w:jc w:val="both"/>
              <w:rPr>
                <w:rFonts w:ascii="Segoe UI Semilight" w:hAnsi="Segoe UI Semilight" w:cs="Segoe UI Semilight"/>
              </w:rPr>
            </w:pPr>
            <w:r w:rsidRPr="005D1548">
              <w:rPr>
                <w:rFonts w:ascii="Segoe UI Semilight" w:hAnsi="Segoe UI Semilight" w:cs="Segoe UI Semilight"/>
              </w:rPr>
              <w:t xml:space="preserve"> </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le Directeur 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50A8C35F" w14:textId="77777777" w:rsidR="00AE2619" w:rsidRDefault="00AE2619" w:rsidP="00FE42CB">
      <w:pPr>
        <w:jc w:val="both"/>
        <w:rPr>
          <w:rFonts w:ascii="Segoe UI Semilight" w:hAnsi="Segoe UI Semilight" w:cs="Segoe UI Semilight"/>
        </w:rPr>
      </w:pPr>
    </w:p>
    <w:p w14:paraId="755BE10F"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2DC47990" w:rsidR="009B473B" w:rsidRDefault="00E46F11" w:rsidP="009B473B">
          <w:pPr>
            <w:pStyle w:val="Pieddepage"/>
            <w:jc w:val="center"/>
            <w:rPr>
              <w:rFonts w:cs="Segoe UI"/>
              <w:sz w:val="14"/>
              <w:szCs w:val="16"/>
              <w:lang w:val="en-GB"/>
            </w:rPr>
          </w:pPr>
          <w:r w:rsidRPr="00E46F11">
            <w:rPr>
              <w:rFonts w:cs="Segoe UI"/>
              <w:sz w:val="14"/>
              <w:szCs w:val="16"/>
            </w:rPr>
            <w:t>25 AVC 23 TVX</w:t>
          </w:r>
        </w:p>
      </w:tc>
      <w:tc>
        <w:tcPr>
          <w:tcW w:w="5716" w:type="dxa"/>
          <w:vAlign w:val="center"/>
        </w:tcPr>
        <w:p w14:paraId="2535D8CD" w14:textId="77777777" w:rsidR="00E46F11" w:rsidRDefault="00E46F11" w:rsidP="009B473B">
          <w:pPr>
            <w:pStyle w:val="Pieddepage"/>
            <w:jc w:val="center"/>
            <w:rPr>
              <w:rFonts w:cs="Segoe UI"/>
              <w:sz w:val="14"/>
              <w:szCs w:val="16"/>
            </w:rPr>
          </w:pPr>
          <w:r w:rsidRPr="00E46F11">
            <w:rPr>
              <w:rFonts w:cs="Segoe UI"/>
              <w:sz w:val="14"/>
              <w:szCs w:val="16"/>
            </w:rPr>
            <w:t xml:space="preserve">Création d'une salle de </w:t>
          </w:r>
          <w:proofErr w:type="spellStart"/>
          <w:r w:rsidRPr="00E46F11">
            <w:rPr>
              <w:rFonts w:cs="Segoe UI"/>
              <w:sz w:val="14"/>
              <w:szCs w:val="16"/>
            </w:rPr>
            <w:t>coronarograpie</w:t>
          </w:r>
          <w:proofErr w:type="spellEnd"/>
          <w:r w:rsidRPr="00E46F11">
            <w:rPr>
              <w:rFonts w:cs="Segoe UI"/>
              <w:sz w:val="14"/>
              <w:szCs w:val="16"/>
            </w:rPr>
            <w:t xml:space="preserve"> </w:t>
          </w:r>
        </w:p>
        <w:p w14:paraId="7AF5D111" w14:textId="24FEF0ED"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981EDA">
            <w:rPr>
              <w:rFonts w:cs="Segoe UI"/>
              <w:color w:val="FF0000"/>
              <w:sz w:val="14"/>
              <w:szCs w:val="16"/>
            </w:rPr>
            <w:t>6</w:t>
          </w:r>
          <w:r w:rsidRPr="00302D02">
            <w:rPr>
              <w:rFonts w:cs="Segoe UI"/>
              <w:color w:val="FF0000"/>
              <w:sz w:val="14"/>
              <w:szCs w:val="16"/>
            </w:rPr>
            <w:t xml:space="preserve"> - </w:t>
          </w:r>
          <w:r w:rsidR="00981EDA" w:rsidRPr="00981EDA">
            <w:rPr>
              <w:rFonts w:cs="Segoe UI"/>
              <w:color w:val="FF0000"/>
              <w:sz w:val="14"/>
              <w:szCs w:val="16"/>
            </w:rPr>
            <w:t>Plomberie - Chauffage - Ventilation - Climatisation -</w:t>
          </w:r>
          <w:proofErr w:type="spellStart"/>
          <w:r w:rsidR="00981EDA" w:rsidRPr="00981EDA">
            <w:rPr>
              <w:rFonts w:cs="Segoe UI"/>
              <w:color w:val="FF0000"/>
              <w:sz w:val="14"/>
              <w:szCs w:val="16"/>
            </w:rPr>
            <w:t>Desemfumage</w:t>
          </w:r>
          <w:proofErr w:type="spellEnd"/>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75895E67" w:rsidR="009B473B" w:rsidRDefault="00E46F11" w:rsidP="009B473B">
          <w:pPr>
            <w:pStyle w:val="Pieddepage"/>
            <w:jc w:val="center"/>
            <w:rPr>
              <w:rFonts w:cs="Segoe UI"/>
              <w:sz w:val="14"/>
              <w:szCs w:val="16"/>
            </w:rPr>
          </w:pPr>
          <w:r>
            <w:rPr>
              <w:rFonts w:cs="Segoe UI"/>
              <w:sz w:val="14"/>
              <w:szCs w:val="16"/>
            </w:rPr>
            <w:t>Mars 2025</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30"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enforcement="1" w:cryptProviderType="rsaAES" w:cryptAlgorithmClass="hash" w:cryptAlgorithmType="typeAny" w:cryptAlgorithmSid="14" w:cryptSpinCount="100000" w:hash="waiq6OgOhJTGDaNnGLCrc1JYcR0p8DpHA/negcvTCNT4yWjgsTzsVaNnI8ej2whJxwO3vQVjJnNPHIOpjjW4lw==" w:salt="ZvrcapCGsClhI7G2EvTbQA=="/>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30018"/>
    <w:rsid w:val="0003052B"/>
    <w:rsid w:val="000308EF"/>
    <w:rsid w:val="00033DB9"/>
    <w:rsid w:val="00034D40"/>
    <w:rsid w:val="00036E24"/>
    <w:rsid w:val="00040222"/>
    <w:rsid w:val="00040D73"/>
    <w:rsid w:val="000459C7"/>
    <w:rsid w:val="00056690"/>
    <w:rsid w:val="0005709F"/>
    <w:rsid w:val="00060710"/>
    <w:rsid w:val="00061C94"/>
    <w:rsid w:val="000650CD"/>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BD2"/>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05C"/>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33DE"/>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0FB1"/>
    <w:rsid w:val="00426994"/>
    <w:rsid w:val="00426D94"/>
    <w:rsid w:val="00431E56"/>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E1DC9"/>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D7886"/>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24DD3"/>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237D"/>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454E"/>
    <w:rsid w:val="00767E8B"/>
    <w:rsid w:val="007708AE"/>
    <w:rsid w:val="00771914"/>
    <w:rsid w:val="00771BA8"/>
    <w:rsid w:val="00772348"/>
    <w:rsid w:val="0077739B"/>
    <w:rsid w:val="00784967"/>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1ED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36F47"/>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BF1"/>
    <w:rsid w:val="00C913C8"/>
    <w:rsid w:val="00C9225A"/>
    <w:rsid w:val="00C950DF"/>
    <w:rsid w:val="00C97912"/>
    <w:rsid w:val="00CA001B"/>
    <w:rsid w:val="00CA1B29"/>
    <w:rsid w:val="00CA6AE6"/>
    <w:rsid w:val="00CA7379"/>
    <w:rsid w:val="00CB3A8E"/>
    <w:rsid w:val="00CB3EA9"/>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B509A"/>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DC9"/>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77831165">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197305267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953</Words>
  <Characters>5208</Characters>
  <Application>Microsoft Office Word</Application>
  <DocSecurity>8</DocSecurity>
  <Lines>43</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6149</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5</cp:revision>
  <cp:lastPrinted>2024-06-11T12:10:00Z</cp:lastPrinted>
  <dcterms:created xsi:type="dcterms:W3CDTF">2025-03-18T13:23:00Z</dcterms:created>
  <dcterms:modified xsi:type="dcterms:W3CDTF">2025-03-18T13:33:00Z</dcterms:modified>
</cp:coreProperties>
</file>